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B17" w:rsidRDefault="005E3B17">
      <w:pPr>
        <w:jc w:val="center"/>
      </w:pPr>
      <w:r>
        <w:rPr>
          <w:rFonts w:ascii="Arial" w:eastAsia="Arial" w:hAnsi="Arial" w:cs="Arial"/>
          <w:b/>
          <w:bCs/>
          <w:sz w:val="26"/>
          <w:szCs w:val="26"/>
        </w:rPr>
        <w:t xml:space="preserve">Thinking </w:t>
      </w:r>
      <w:r w:rsidR="008F71CA">
        <w:rPr>
          <w:rFonts w:ascii="Arial" w:eastAsia="Arial" w:hAnsi="Arial" w:cs="Arial"/>
          <w:b/>
          <w:bCs/>
          <w:sz w:val="26"/>
          <w:szCs w:val="26"/>
        </w:rPr>
        <w:t>about</w:t>
      </w:r>
      <w:r>
        <w:rPr>
          <w:rFonts w:ascii="Arial" w:eastAsia="Arial" w:hAnsi="Arial" w:cs="Arial"/>
          <w:b/>
          <w:bCs/>
          <w:sz w:val="26"/>
          <w:szCs w:val="26"/>
        </w:rPr>
        <w:t xml:space="preserve"> Designing Curriculum </w:t>
      </w:r>
      <w:r w:rsidR="008F71CA">
        <w:rPr>
          <w:rFonts w:ascii="Arial" w:eastAsia="Arial" w:hAnsi="Arial" w:cs="Arial"/>
          <w:b/>
          <w:bCs/>
          <w:sz w:val="26"/>
          <w:szCs w:val="26"/>
        </w:rPr>
        <w:t xml:space="preserve">Based </w:t>
      </w:r>
      <w:r>
        <w:rPr>
          <w:rFonts w:ascii="Arial" w:eastAsia="Arial" w:hAnsi="Arial" w:cs="Arial"/>
          <w:b/>
          <w:bCs/>
          <w:sz w:val="26"/>
          <w:szCs w:val="26"/>
        </w:rPr>
        <w:t>Projects with Technology</w:t>
      </w:r>
    </w:p>
    <w:p w:rsidR="005E3B17" w:rsidRDefault="005E3B17">
      <w:pPr>
        <w:rPr>
          <w:b/>
          <w:bCs/>
        </w:rPr>
      </w:pPr>
      <w:r>
        <w:rPr>
          <w:b/>
          <w:bCs/>
        </w:rPr>
        <w:t>Name:  ________________________________________________________</w:t>
      </w:r>
      <w:r>
        <w:rPr>
          <w:b/>
          <w:bCs/>
        </w:rPr>
        <w:br/>
        <w:t>Title of Site: ____________________________________________________</w:t>
      </w:r>
      <w:r>
        <w:rPr>
          <w:b/>
          <w:bCs/>
        </w:rPr>
        <w:br/>
        <w:t>Website Address:   _______________________________________________</w:t>
      </w:r>
    </w:p>
    <w:p w:rsidR="005E3B17" w:rsidRDefault="005E3B17">
      <w:pPr>
        <w:spacing w:after="0" w:line="240" w:lineRule="auto"/>
        <w:rPr>
          <w:b/>
          <w:bCs/>
        </w:rPr>
      </w:pPr>
      <w:r>
        <w:rPr>
          <w:b/>
          <w:bCs/>
        </w:rPr>
        <w:t>Key Question:  How could the information/resources contained in this site be beneficial in designing a project for your classroom</w:t>
      </w:r>
      <w:r w:rsidR="002E089C">
        <w:rPr>
          <w:b/>
          <w:bCs/>
        </w:rPr>
        <w:t xml:space="preserve"> </w:t>
      </w:r>
      <w:r>
        <w:rPr>
          <w:b/>
          <w:bCs/>
        </w:rPr>
        <w:t xml:space="preserve">or </w:t>
      </w:r>
      <w:r w:rsidR="008C24F0">
        <w:rPr>
          <w:b/>
          <w:bCs/>
        </w:rPr>
        <w:t>used by students as part of an assignment?</w:t>
      </w:r>
      <w:bookmarkStart w:id="0" w:name="_GoBack"/>
      <w:bookmarkEnd w:id="0"/>
    </w:p>
    <w:p w:rsidR="005E3B17" w:rsidRDefault="005E3B17">
      <w:pPr>
        <w:tabs>
          <w:tab w:val="left" w:pos="4920"/>
        </w:tabs>
        <w:spacing w:line="480" w:lineRule="auto"/>
        <w:rPr>
          <w:b/>
          <w:bCs/>
        </w:rPr>
      </w:pPr>
      <w:r>
        <w:rPr>
          <w:b/>
          <w:bCs/>
        </w:rPr>
        <w:tab/>
      </w: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</w:p>
    <w:p w:rsidR="005E3B17" w:rsidRDefault="005E3B17">
      <w:pPr>
        <w:rPr>
          <w:b/>
          <w:bCs/>
        </w:rPr>
      </w:pPr>
      <w:r>
        <w:rPr>
          <w:b/>
          <w:bCs/>
        </w:rPr>
        <w:t xml:space="preserve">Comments:  </w:t>
      </w:r>
    </w:p>
    <w:sectPr w:rsidR="005E3B17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DDB" w:rsidRDefault="00124DDB">
      <w:pPr>
        <w:spacing w:after="0" w:line="240" w:lineRule="auto"/>
      </w:pPr>
      <w:r>
        <w:separator/>
      </w:r>
    </w:p>
  </w:endnote>
  <w:endnote w:type="continuationSeparator" w:id="0">
    <w:p w:rsidR="00124DDB" w:rsidRDefault="00124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DDB" w:rsidRDefault="00124DDB">
      <w:pPr>
        <w:spacing w:after="0" w:line="240" w:lineRule="auto"/>
      </w:pPr>
      <w:r>
        <w:separator/>
      </w:r>
    </w:p>
  </w:footnote>
  <w:footnote w:type="continuationSeparator" w:id="0">
    <w:p w:rsidR="00124DDB" w:rsidRDefault="00124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B17" w:rsidRDefault="005E3B17">
    <w:r>
      <w:t>Reading Guide for Technology Sites (One Page Maximum)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124DDB"/>
    <w:rsid w:val="001E583B"/>
    <w:rsid w:val="002E089C"/>
    <w:rsid w:val="003B1875"/>
    <w:rsid w:val="005E3B17"/>
    <w:rsid w:val="00662ED7"/>
    <w:rsid w:val="008C24F0"/>
    <w:rsid w:val="008F71CA"/>
    <w:rsid w:val="00A77B3E"/>
    <w:rsid w:val="00C419C7"/>
    <w:rsid w:val="00F4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Parks, Scott    (ASD-W)</cp:lastModifiedBy>
  <cp:revision>4</cp:revision>
  <cp:lastPrinted>2012-04-30T12:39:00Z</cp:lastPrinted>
  <dcterms:created xsi:type="dcterms:W3CDTF">2012-04-30T12:39:00Z</dcterms:created>
  <dcterms:modified xsi:type="dcterms:W3CDTF">2013-07-05T11:47:00Z</dcterms:modified>
</cp:coreProperties>
</file>